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  <w:rPr>
          <w:sz w:val="28"/>
          <w:szCs w:val="28"/>
        </w:rPr>
      </w:pPr>
      <w:r>
        <w:rPr>
          <w:sz w:val="28"/>
          <w:szCs w:val="28"/>
        </w:rPr>
        <w:pict>
          <v:shape id="_x0000_s1025" o:spid="_x0000_s1025" o:spt="75" type="#_x0000_t75" style="position:absolute;left:0pt;margin-left:803pt;margin-top:837pt;height:31pt;width:3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sz w:val="28"/>
          <w:szCs w:val="28"/>
        </w:rPr>
        <w:t xml:space="preserve">解简易方程 </w:t>
      </w:r>
    </w:p>
    <w:p>
      <w:pPr>
        <w:pStyle w:val="190"/>
        <w:ind w:left="1201" w:hanging="336"/>
        <w:rPr>
          <w:sz w:val="28"/>
          <w:szCs w:val="28"/>
        </w:rPr>
      </w:pPr>
      <w:r>
        <w:rPr>
          <w:sz w:val="28"/>
          <w:szCs w:val="28"/>
        </w:rPr>
        <w:t xml:space="preserve">人教版数学 五年级上册 </w:t>
      </w: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一、填空题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>1. 将求出的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代入原方程，如果方程左右两边的值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，所求的值就是方程的解．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2. 果园里有桃树和梨树共 </w:t>
      </w:r>
      <m:oMath>
        <m:r>
          <m:rPr/>
          <w:rPr>
            <w:rFonts w:ascii="Cambria Math" w:hAnsi="Cambria Math"/>
            <w:sz w:val="28"/>
            <w:szCs w:val="28"/>
          </w:rPr>
          <m:t>160</m:t>
        </m:r>
      </m:oMath>
      <w:r>
        <w:rPr>
          <w:sz w:val="28"/>
          <w:szCs w:val="28"/>
        </w:rPr>
        <w:t xml:space="preserve"> 棵，桃树的棵数是梨树的 </w:t>
      </w:r>
      <m:oMath>
        <m:r>
          <m:rPr/>
          <w:rPr>
            <w:rFonts w:ascii="Cambria Math" w:hAnsi="Cambria Math"/>
            <w:sz w:val="28"/>
            <w:szCs w:val="28"/>
          </w:rPr>
          <m:t>3</m:t>
        </m:r>
      </m:oMath>
      <w:r>
        <w:rPr>
          <w:sz w:val="28"/>
          <w:szCs w:val="28"/>
        </w:rPr>
        <w:t xml:space="preserve"> 倍．两种树各有多少棵?设梨树有 </w:t>
      </w:r>
      <m:oMath>
        <m:r>
          <m:rPr/>
          <w:rPr>
            <w:rFonts w:ascii="Cambria Math" w:hAnsi="Cambria Math"/>
            <w:sz w:val="28"/>
            <w:szCs w:val="28"/>
          </w:rPr>
          <m:t>x</m:t>
        </m:r>
      </m:oMath>
      <w:r>
        <w:rPr>
          <w:sz w:val="28"/>
          <w:szCs w:val="28"/>
        </w:rPr>
        <w:t xml:space="preserve"> 棵，可以列出方程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3. 甲、乙、丙三数的和是 </w:t>
      </w:r>
      <m:oMath>
        <m:r>
          <m:rPr/>
          <w:rPr>
            <w:rFonts w:ascii="Cambria Math" w:hAnsi="Cambria Math"/>
            <w:sz w:val="28"/>
            <w:szCs w:val="28"/>
          </w:rPr>
          <m:t>188</m:t>
        </m:r>
      </m:oMath>
      <w:r>
        <w:rPr>
          <w:sz w:val="28"/>
          <w:szCs w:val="28"/>
        </w:rPr>
        <w:t xml:space="preserve">，甲数除以乙数，或丙数除以甲数，结果都是商 </w:t>
      </w:r>
      <m:oMath>
        <m:r>
          <m:rPr/>
          <w:rPr>
            <w:rFonts w:ascii="Cambria Math" w:hAnsi="Cambria Math"/>
            <w:sz w:val="28"/>
            <w:szCs w:val="28"/>
          </w:rPr>
          <m:t>6</m:t>
        </m:r>
      </m:oMath>
      <w:r>
        <w:rPr>
          <w:sz w:val="28"/>
          <w:szCs w:val="28"/>
        </w:rPr>
        <w:t xml:space="preserve"> 余 </w:t>
      </w:r>
      <m:oMath>
        <m:r>
          <m:rPr/>
          <w:rPr>
            <w:rFonts w:ascii="Cambria Math" w:hAnsi="Cambria Math"/>
            <w:sz w:val="28"/>
            <w:szCs w:val="28"/>
          </w:rPr>
          <m:t>2</m:t>
        </m:r>
      </m:oMath>
      <w:r>
        <w:rPr>
          <w:sz w:val="28"/>
          <w:szCs w:val="28"/>
        </w:rPr>
        <w:t>，乙数是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4. 一捆铁丝，第一次用去了全长的 </w:t>
      </w:r>
      <m:oMath>
        <m:f>
          <m:fPr>
            <m:ctrlPr>
              <w:rPr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，第二次用去了全长的 </w:t>
      </w:r>
      <m:oMath>
        <m:f>
          <m:fPr>
            <m:ctrlPr>
              <w:rPr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，第一次比第二次少用 </w:t>
      </w:r>
      <m:oMath>
        <m:r>
          <m:rPr/>
          <w:rPr>
            <w:rFonts w:ascii="Cambria Math" w:hAnsi="Cambria Math"/>
            <w:sz w:val="28"/>
            <w:szCs w:val="28"/>
          </w:rPr>
          <m:t>6</m:t>
        </m:r>
      </m:oMath>
      <w:r>
        <w:rPr>
          <w:sz w:val="28"/>
          <w:szCs w:val="28"/>
        </w:rPr>
        <w:t xml:space="preserve"> 米，这捆铁丝全长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米．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>5. 在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上填上“</w:t>
      </w:r>
      <m:oMath>
        <m:r>
          <m:rPr/>
          <w:rPr>
            <w:rFonts w:ascii="Cambria Math" w:hAnsi="Cambria Math"/>
            <w:sz w:val="28"/>
            <w:szCs w:val="28"/>
          </w:rPr>
          <m:t>&gt;</m:t>
        </m:r>
      </m:oMath>
      <w:r>
        <w:rPr>
          <w:sz w:val="28"/>
          <w:szCs w:val="28"/>
        </w:rPr>
        <w:t>”“</w:t>
      </w:r>
      <m:oMath>
        <m:r>
          <m:rPr/>
          <w:rPr>
            <w:rFonts w:ascii="Cambria Math" w:hAnsi="Cambria Math"/>
            <w:sz w:val="28"/>
            <w:szCs w:val="28"/>
          </w:rPr>
          <m:t>&lt;</m:t>
        </m:r>
      </m:oMath>
      <w:r>
        <w:rPr>
          <w:sz w:val="28"/>
          <w:szCs w:val="28"/>
        </w:rPr>
        <w:t>”或“</w:t>
      </w:r>
      <m:oMath>
        <m:r>
          <m:rPr/>
          <w:rPr>
            <w:rFonts w:ascii="Cambria Math" w:hAnsi="Cambria Math"/>
            <w:sz w:val="28"/>
            <w:szCs w:val="28"/>
          </w:rPr>
          <m:t>=</m:t>
        </m:r>
      </m:oMath>
      <w:r>
        <w:rPr>
          <w:sz w:val="28"/>
          <w:szCs w:val="28"/>
        </w:rPr>
        <w:t>”．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当 </w:t>
      </w:r>
      <m:oMath>
        <m:r>
          <m:rPr/>
          <w:rPr>
            <w:rFonts w:ascii="Cambria Math" w:hAnsi="Cambria Math"/>
            <w:sz w:val="28"/>
            <w:szCs w:val="28"/>
          </w:rPr>
          <m:t>a=73</m:t>
        </m:r>
      </m:oMath>
      <w:r>
        <w:rPr>
          <w:sz w:val="28"/>
          <w:szCs w:val="28"/>
        </w:rPr>
        <w:t xml:space="preserve"> 时，</w:t>
      </w:r>
      <m:oMath>
        <m:r>
          <m:rPr/>
          <w:rPr>
            <w:rFonts w:ascii="Cambria Math" w:hAnsi="Cambria Math"/>
            <w:sz w:val="28"/>
            <w:szCs w:val="28"/>
          </w:rPr>
          <m:t>a+13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87</m:t>
        </m:r>
      </m:oMath>
      <w:r>
        <w:rPr>
          <w:sz w:val="28"/>
          <w:szCs w:val="28"/>
        </w:rPr>
        <w:t>．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当 </w:t>
      </w:r>
      <m:oMath>
        <m:r>
          <m:rPr/>
          <w:rPr>
            <w:rFonts w:ascii="Cambria Math" w:hAnsi="Cambria Math"/>
            <w:sz w:val="28"/>
            <w:szCs w:val="28"/>
          </w:rPr>
          <m:t>x=0.8</m:t>
        </m:r>
      </m:oMath>
      <w:r>
        <w:rPr>
          <w:sz w:val="28"/>
          <w:szCs w:val="28"/>
        </w:rPr>
        <w:t xml:space="preserve"> 时，</w:t>
      </w:r>
      <m:oMath>
        <m:r>
          <m:rPr/>
          <w:rPr>
            <w:rFonts w:ascii="Cambria Math" w:hAnsi="Cambria Math"/>
            <w:sz w:val="28"/>
            <w:szCs w:val="28"/>
          </w:rPr>
          <m:t>2÷x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0.4</m:t>
        </m:r>
      </m:oMath>
      <w:r>
        <w:rPr>
          <w:sz w:val="28"/>
          <w:szCs w:val="28"/>
        </w:rPr>
        <w:t>．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当 </w:t>
      </w:r>
      <m:oMath>
        <m:r>
          <m:rPr/>
          <w:rPr>
            <w:rFonts w:ascii="Cambria Math" w:hAnsi="Cambria Math"/>
            <w:sz w:val="28"/>
            <w:szCs w:val="28"/>
          </w:rPr>
          <m:t>y=20</m:t>
        </m:r>
      </m:oMath>
      <w:r>
        <w:rPr>
          <w:sz w:val="28"/>
          <w:szCs w:val="28"/>
        </w:rPr>
        <w:t xml:space="preserve"> 时，</w:t>
      </w:r>
      <m:oMath>
        <m:r>
          <m:rPr/>
          <w:rPr>
            <w:rFonts w:ascii="Cambria Math" w:hAnsi="Cambria Math"/>
            <w:sz w:val="28"/>
            <w:szCs w:val="28"/>
          </w:rPr>
          <m:t>5y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100</m:t>
        </m:r>
      </m:oMath>
      <w:r>
        <w:rPr>
          <w:sz w:val="28"/>
          <w:szCs w:val="28"/>
        </w:rPr>
        <w:t>．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当 </w:t>
      </w:r>
      <m:oMath>
        <m:r>
          <m:rPr/>
          <w:rPr>
            <w:rFonts w:ascii="Cambria Math" w:hAnsi="Cambria Math"/>
            <w:sz w:val="28"/>
            <w:szCs w:val="28"/>
          </w:rPr>
          <m:t>x=9.6</m:t>
        </m:r>
      </m:oMath>
      <w:r>
        <w:rPr>
          <w:sz w:val="28"/>
          <w:szCs w:val="28"/>
        </w:rPr>
        <w:t xml:space="preserve"> 时，</w:t>
      </w:r>
      <m:oMath>
        <m:r>
          <m:rPr/>
          <w:rPr>
            <w:rFonts w:ascii="Cambria Math" w:hAnsi="Cambria Math"/>
            <w:sz w:val="28"/>
            <w:szCs w:val="28"/>
          </w:rPr>
          <m:t>x−3.8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3.8</m:t>
        </m:r>
      </m:oMath>
      <w:r>
        <w:rPr>
          <w:sz w:val="28"/>
          <w:szCs w:val="28"/>
        </w:rPr>
        <w:t>．</w:t>
      </w:r>
    </w:p>
    <w:p>
      <w:pPr>
        <w:rPr>
          <w:sz w:val="28"/>
          <w:szCs w:val="28"/>
        </w:rPr>
      </w:pP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二、判断题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>6. 所有的方程都是等式，但所有的等式不一定都是方程．</w:t>
      </w:r>
      <w:r>
        <w:rPr>
          <w:sz w:val="28"/>
          <w:szCs w:val="28"/>
          <w:u w:val="single"/>
        </w:rPr>
        <w:t xml:space="preserve">                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m:oMath>
        <m:r>
          <m:rPr/>
          <w:rPr>
            <w:rFonts w:ascii="Cambria Math" w:hAnsi="Cambria Math"/>
            <w:sz w:val="28"/>
            <w:szCs w:val="28"/>
          </w:rPr>
          <m:t>4+X=Y+8</m:t>
        </m:r>
      </m:oMath>
      <w:r>
        <w:rPr>
          <w:sz w:val="28"/>
          <w:szCs w:val="28"/>
        </w:rPr>
        <w:t xml:space="preserve"> 这不是方程．</w:t>
      </w:r>
      <w:r>
        <w:rPr>
          <w:sz w:val="28"/>
          <w:szCs w:val="28"/>
          <w:u w:val="single"/>
        </w:rPr>
        <w:t xml:space="preserve">                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8. 解方程 </w:t>
      </w:r>
      <m:oMath>
        <m:r>
          <m:rPr/>
          <w:rPr>
            <w:rFonts w:ascii="Cambria Math" w:hAnsi="Cambria Math"/>
            <w:sz w:val="28"/>
            <w:szCs w:val="28"/>
          </w:rPr>
          <m:t>x−2.7=6.5</m:t>
        </m:r>
      </m:oMath>
      <w:r>
        <w:rPr>
          <w:sz w:val="28"/>
          <w:szCs w:val="28"/>
        </w:rPr>
        <w:t xml:space="preserve"> 时，方程两边要同时减去 </w:t>
      </w:r>
      <m:oMath>
        <m:r>
          <m:rPr/>
          <w:rPr>
            <w:rFonts w:ascii="Cambria Math" w:hAnsi="Cambria Math"/>
            <w:sz w:val="28"/>
            <w:szCs w:val="28"/>
          </w:rPr>
          <m:t>2.7</m:t>
        </m:r>
      </m:oMath>
      <w:r>
        <w:rPr>
          <w:sz w:val="28"/>
          <w:szCs w:val="28"/>
        </w:rPr>
        <w:t>．</w:t>
      </w:r>
      <w:r>
        <w:rPr>
          <w:sz w:val="28"/>
          <w:szCs w:val="28"/>
          <w:u w:val="single"/>
        </w:rPr>
        <w:t xml:space="preserve">                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m:oMath>
        <m:r>
          <m:rPr/>
          <w:rPr>
            <w:rFonts w:ascii="Cambria Math" w:hAnsi="Cambria Math"/>
            <w:sz w:val="28"/>
            <w:szCs w:val="28"/>
          </w:rPr>
          <m:t>4x−16=4</m:t>
        </m:r>
      </m:oMath>
      <w:r>
        <w:rPr>
          <w:sz w:val="28"/>
          <w:szCs w:val="28"/>
        </w:rPr>
        <w:t xml:space="preserve"> 的解与 </w:t>
      </w:r>
      <m:oMath>
        <m:r>
          <m:rPr/>
          <w:rPr>
            <w:rFonts w:ascii="Cambria Math" w:hAnsi="Cambria Math"/>
            <w:sz w:val="28"/>
            <w:szCs w:val="28"/>
          </w:rPr>
          <m:t>30−2x=20</m:t>
        </m:r>
      </m:oMath>
      <w:r>
        <w:rPr>
          <w:sz w:val="28"/>
          <w:szCs w:val="28"/>
        </w:rPr>
        <w:t xml:space="preserve"> 的解相同．</w:t>
      </w:r>
      <w:r>
        <w:rPr>
          <w:sz w:val="28"/>
          <w:szCs w:val="28"/>
          <w:u w:val="single"/>
        </w:rPr>
        <w:t xml:space="preserve">                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10. 如果 </w:t>
      </w:r>
      <m:oMath>
        <m:r>
          <m:rPr/>
          <w:rPr>
            <w:rFonts w:ascii="Cambria Math" w:hAnsi="Cambria Math"/>
            <w:sz w:val="28"/>
            <w:szCs w:val="28"/>
          </w:rPr>
          <m:t>2x+3=14</m:t>
        </m:r>
      </m:oMath>
      <w:r>
        <w:rPr>
          <w:sz w:val="28"/>
          <w:szCs w:val="28"/>
        </w:rPr>
        <w:t xml:space="preserve">，那么 </w:t>
      </w:r>
      <m:oMath>
        <m:r>
          <m:rPr/>
          <w:rPr>
            <w:rFonts w:ascii="Cambria Math" w:hAnsi="Cambria Math"/>
            <w:sz w:val="28"/>
            <w:szCs w:val="28"/>
          </w:rPr>
          <m:t>4x+1=23</m:t>
        </m:r>
      </m:oMath>
      <w:r>
        <w:rPr>
          <w:sz w:val="28"/>
          <w:szCs w:val="28"/>
        </w:rPr>
        <w:t>．</w:t>
      </w:r>
      <w:r>
        <w:rPr>
          <w:sz w:val="28"/>
          <w:szCs w:val="28"/>
          <w:u w:val="single"/>
        </w:rPr>
        <w:t xml:space="preserve">                </w:t>
      </w:r>
    </w:p>
    <w:p>
      <w:pPr>
        <w:rPr>
          <w:sz w:val="28"/>
          <w:szCs w:val="28"/>
        </w:rPr>
      </w:pP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三、选择题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>11. 下列四个式子中，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  <w:r>
        <w:rPr>
          <w:sz w:val="28"/>
          <w:szCs w:val="28"/>
        </w:rPr>
        <w:t xml:space="preserve"> 是方程</w:t>
      </w:r>
    </w:p>
    <w:p>
      <w:pPr>
        <w:pStyle w:val="19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</w:t>
      </w:r>
      <m:oMath>
        <m:r>
          <m:rPr/>
          <w:rPr>
            <w:rFonts w:ascii="Cambria Math" w:hAnsi="Cambria Math"/>
            <w:sz w:val="28"/>
            <w:szCs w:val="28"/>
          </w:rPr>
          <m:t>2x+8</m:t>
        </m:r>
      </m:oMath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sz w:val="28"/>
          <w:szCs w:val="28"/>
        </w:rPr>
        <w:t xml:space="preserve">B. </w:t>
      </w:r>
      <m:oMath>
        <m:r>
          <m:rPr/>
          <w:rPr>
            <w:rFonts w:ascii="Cambria Math" w:hAnsi="Cambria Math"/>
            <w:sz w:val="28"/>
            <w:szCs w:val="28"/>
          </w:rPr>
          <m:t>31−5=26</m:t>
        </m:r>
      </m:oMath>
      <w:r>
        <w:rPr>
          <w:sz w:val="28"/>
          <w:szCs w:val="28"/>
        </w:rPr>
        <w:tab/>
      </w:r>
    </w:p>
    <w:p>
      <w:pPr>
        <w:pStyle w:val="198"/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 xml:space="preserve">C. </w:t>
      </w:r>
      <m:oMath>
        <m:r>
          <m:rPr/>
          <w:rPr>
            <w:rFonts w:ascii="Cambria Math" w:hAnsi="Cambria Math"/>
            <w:sz w:val="28"/>
            <w:szCs w:val="28"/>
          </w:rPr>
          <m:t>4x+3=3y−4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D. </w:t>
      </w:r>
      <m:oMath>
        <m:r>
          <m:rPr/>
          <w:rPr>
            <w:rFonts w:ascii="Cambria Math" w:hAnsi="Cambria Math"/>
            <w:sz w:val="28"/>
            <w:szCs w:val="28"/>
          </w:rPr>
          <m:t>x−3&gt;10</m:t>
        </m:r>
      </m:oMath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12. 如果 </w:t>
      </w:r>
      <m:oMath>
        <m:r>
          <m:rPr/>
          <w:rPr>
            <w:rFonts w:ascii="Cambria Math" w:hAnsi="Cambria Math"/>
            <w:sz w:val="28"/>
            <w:szCs w:val="28"/>
          </w:rPr>
          <m:t>4x=y−4</m:t>
        </m:r>
      </m:oMath>
      <w:r>
        <w:rPr>
          <w:sz w:val="28"/>
          <w:szCs w:val="28"/>
        </w:rPr>
        <w:t xml:space="preserve">，根据等式的性质，经过变换后，下面的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  <w:r>
        <w:rPr>
          <w:sz w:val="28"/>
          <w:szCs w:val="28"/>
        </w:rPr>
        <w:t xml:space="preserve"> 是错误的</w:t>
      </w:r>
    </w:p>
    <w:p>
      <w:pPr>
        <w:pStyle w:val="19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</w:t>
      </w:r>
      <m:oMath>
        <m:r>
          <m:rPr/>
          <w:rPr>
            <w:rFonts w:ascii="Cambria Math" w:hAnsi="Cambria Math"/>
            <w:sz w:val="28"/>
            <w:szCs w:val="28"/>
          </w:rPr>
          <m:t>4x+3=y−1</m:t>
        </m:r>
      </m:oMath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sz w:val="28"/>
          <w:szCs w:val="28"/>
        </w:rPr>
        <w:t xml:space="preserve">B. </w:t>
      </w:r>
      <m:oMath>
        <m:r>
          <m:rPr/>
          <w:rPr>
            <w:rFonts w:ascii="Cambria Math" w:hAnsi="Cambria Math"/>
            <w:sz w:val="28"/>
            <w:szCs w:val="28"/>
          </w:rPr>
          <m:t>4x−2=y−6</m:t>
        </m:r>
      </m:oMath>
      <w:r>
        <w:rPr>
          <w:sz w:val="28"/>
          <w:szCs w:val="28"/>
        </w:rPr>
        <w:tab/>
      </w:r>
    </w:p>
    <w:p>
      <w:pPr>
        <w:pStyle w:val="198"/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 xml:space="preserve">C. </w:t>
      </w:r>
      <m:oMath>
        <m:r>
          <m:rPr/>
          <w:rPr>
            <w:rFonts w:ascii="Cambria Math" w:hAnsi="Cambria Math"/>
            <w:sz w:val="28"/>
            <w:szCs w:val="28"/>
          </w:rPr>
          <m:t>x=0.25y−1</m:t>
        </m:r>
      </m:oMath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</w:t>
      </w:r>
      <w:r>
        <w:rPr>
          <w:sz w:val="28"/>
          <w:szCs w:val="28"/>
        </w:rPr>
        <w:t xml:space="preserve">D. </w:t>
      </w:r>
      <m:oMath>
        <m:r>
          <m:rPr/>
          <w:rPr>
            <w:rFonts w:ascii="Cambria Math" w:hAnsi="Cambria Math"/>
            <w:sz w:val="28"/>
            <w:szCs w:val="28"/>
          </w:rPr>
          <m:t>8x=2y−4</m:t>
        </m:r>
      </m:oMath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13. 甲公司有汽车 </w:t>
      </w:r>
      <m:oMath>
        <m:r>
          <m:rPr/>
          <w:rPr>
            <w:rFonts w:ascii="Cambria Math" w:hAnsi="Cambria Math"/>
            <w:sz w:val="28"/>
            <w:szCs w:val="28"/>
          </w:rPr>
          <m:t>20</m:t>
        </m:r>
      </m:oMath>
      <w:r>
        <w:rPr>
          <w:sz w:val="28"/>
          <w:szCs w:val="28"/>
        </w:rPr>
        <w:t xml:space="preserve"> 辆，比乙公司的汽车辆数少 </w:t>
      </w:r>
      <m:oMath>
        <m:f>
          <m:fPr>
            <m:ctrlPr>
              <w:rPr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，求乙公司有汽车多少辆．下面算式不正确的是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  <w:r>
        <w:rPr>
          <w:sz w:val="28"/>
          <w:szCs w:val="28"/>
        </w:rPr>
        <w:t xml:space="preserve">（下面算式中的 </w:t>
      </w:r>
      <m:oMath>
        <m:r>
          <m:rPr/>
          <w:rPr>
            <w:rFonts w:ascii="Cambria Math" w:hAnsi="Cambria Math"/>
            <w:sz w:val="28"/>
            <w:szCs w:val="28"/>
          </w:rPr>
          <m:t>x</m:t>
        </m:r>
      </m:oMath>
      <w:r>
        <w:rPr>
          <w:sz w:val="28"/>
          <w:szCs w:val="28"/>
        </w:rPr>
        <w:t xml:space="preserve"> 表示乙公司的汽车辆数）</w:t>
      </w:r>
    </w:p>
    <w:p>
      <w:pPr>
        <w:pStyle w:val="19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1−</m:t>
            </m:r>
            <m:f>
              <m:fPr>
                <m:ctrlPr>
                  <w:rPr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ctrlPr>
                  <w:rPr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  <m:ctrlPr>
                  <w:rPr>
                    <w:sz w:val="28"/>
                    <w:szCs w:val="28"/>
                  </w:rPr>
                </m:ctrlPr>
              </m:den>
            </m:f>
            <m:ctrlPr>
              <w:rPr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x=20</m:t>
        </m:r>
      </m:oMath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</w:t>
      </w:r>
      <w:r>
        <w:rPr>
          <w:sz w:val="28"/>
          <w:szCs w:val="28"/>
        </w:rPr>
        <w:t xml:space="preserve">B. </w:t>
      </w:r>
      <m:oMath>
        <m:r>
          <m:rPr/>
          <w:rPr>
            <w:rFonts w:ascii="Cambria Math" w:hAnsi="Cambria Math"/>
            <w:sz w:val="28"/>
            <w:szCs w:val="28"/>
          </w:rPr>
          <m:t>20×</m:t>
        </m:r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1−</m:t>
            </m:r>
            <m:f>
              <m:fPr>
                <m:ctrlPr>
                  <w:rPr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ctrlPr>
                  <w:rPr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  <m:ctrlPr>
                  <w:rPr>
                    <w:sz w:val="28"/>
                    <w:szCs w:val="28"/>
                  </w:rPr>
                </m:ctrlPr>
              </m:den>
            </m:f>
            <m:ctrlPr>
              <w:rPr>
                <w:sz w:val="28"/>
                <w:szCs w:val="28"/>
              </w:rPr>
            </m:ctrlPr>
          </m:e>
        </m:d>
      </m:oMath>
      <w:r>
        <w:rPr>
          <w:sz w:val="28"/>
          <w:szCs w:val="28"/>
        </w:rPr>
        <w:tab/>
      </w:r>
    </w:p>
    <w:p>
      <w:pPr>
        <w:pStyle w:val="198"/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 xml:space="preserve">C. </w:t>
      </w:r>
      <m:oMath>
        <m:r>
          <m:rPr/>
          <w:rPr>
            <w:rFonts w:ascii="Cambria Math" w:hAnsi="Cambria Math"/>
            <w:sz w:val="28"/>
            <w:szCs w:val="28"/>
          </w:rPr>
          <m:t>x−</m:t>
        </m:r>
        <m:f>
          <m:fPr>
            <m:ctrlPr>
              <w:rPr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sz w:val="28"/>
                <w:szCs w:val="28"/>
              </w:rPr>
            </m:ctrlPr>
          </m:den>
        </m:f>
        <m:r>
          <m:rPr/>
          <w:rPr>
            <w:rFonts w:ascii="Cambria Math" w:hAnsi="Cambria Math"/>
            <w:sz w:val="28"/>
            <w:szCs w:val="28"/>
          </w:rPr>
          <m:t>x=20</m:t>
        </m:r>
      </m:oMath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</w:t>
      </w:r>
      <w:r>
        <w:rPr>
          <w:sz w:val="28"/>
          <w:szCs w:val="28"/>
        </w:rPr>
        <w:t xml:space="preserve">D. </w:t>
      </w:r>
      <m:oMath>
        <m:r>
          <m:rPr/>
          <w:rPr>
            <w:rFonts w:ascii="Cambria Math" w:hAnsi="Cambria Math"/>
            <w:sz w:val="28"/>
            <w:szCs w:val="28"/>
          </w:rPr>
          <m:t>20÷</m:t>
        </m:r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1−</m:t>
            </m:r>
            <m:f>
              <m:fPr>
                <m:ctrlPr>
                  <w:rPr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ctrlPr>
                  <w:rPr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  <m:ctrlPr>
                  <w:rPr>
                    <w:sz w:val="28"/>
                    <w:szCs w:val="28"/>
                  </w:rPr>
                </m:ctrlPr>
              </m:den>
            </m:f>
            <m:ctrlPr>
              <w:rPr>
                <w:sz w:val="28"/>
                <w:szCs w:val="28"/>
              </w:rPr>
            </m:ctrlPr>
          </m:e>
        </m:d>
      </m:oMath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14. 王叔叔摘蘑菇，下雨天平均每天摘 </w:t>
      </w:r>
      <m:oMath>
        <m:r>
          <m:rPr/>
          <w:rPr>
            <w:rFonts w:ascii="Cambria Math" w:hAnsi="Cambria Math"/>
            <w:sz w:val="28"/>
            <w:szCs w:val="28"/>
          </w:rPr>
          <m:t>300</m:t>
        </m:r>
      </m:oMath>
      <w:r>
        <w:rPr>
          <w:sz w:val="28"/>
          <w:szCs w:val="28"/>
        </w:rPr>
        <w:t xml:space="preserve"> 个，其余平均每天摘 </w:t>
      </w:r>
      <m:oMath>
        <m:r>
          <m:rPr/>
          <w:rPr>
            <w:rFonts w:ascii="Cambria Math" w:hAnsi="Cambria Math"/>
            <w:sz w:val="28"/>
            <w:szCs w:val="28"/>
          </w:rPr>
          <m:t>400</m:t>
        </m:r>
      </m:oMath>
      <w:r>
        <w:rPr>
          <w:sz w:val="28"/>
          <w:szCs w:val="28"/>
        </w:rPr>
        <w:t xml:space="preserve"> 个，上个月王叔叔可能摘了多少个蘑菇?下面数量最后可能的是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</w:p>
    <w:p>
      <w:pPr>
        <w:pStyle w:val="19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</w:t>
      </w:r>
      <m:oMath>
        <m:r>
          <m:rPr/>
          <w:rPr>
            <w:rFonts w:ascii="Cambria Math" w:hAnsi="Cambria Math"/>
            <w:sz w:val="28"/>
            <w:szCs w:val="28"/>
          </w:rPr>
          <m:t>9000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B. </w:t>
      </w:r>
      <m:oMath>
        <m:r>
          <m:rPr/>
          <w:rPr>
            <w:rFonts w:ascii="Cambria Math" w:hAnsi="Cambria Math"/>
            <w:sz w:val="28"/>
            <w:szCs w:val="28"/>
          </w:rPr>
          <m:t>10300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C. </w:t>
      </w:r>
      <m:oMath>
        <m:r>
          <m:rPr/>
          <w:rPr>
            <w:rFonts w:ascii="Cambria Math" w:hAnsi="Cambria Math"/>
            <w:sz w:val="28"/>
            <w:szCs w:val="28"/>
          </w:rPr>
          <m:t>12400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D. </w:t>
      </w:r>
      <m:oMath>
        <m:r>
          <m:rPr/>
          <w:rPr>
            <w:rFonts w:ascii="Cambria Math" w:hAnsi="Cambria Math"/>
            <w:sz w:val="28"/>
            <w:szCs w:val="28"/>
          </w:rPr>
          <m:t>15000</m:t>
        </m:r>
      </m:oMath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15. 设短绳的价格为 </w:t>
      </w:r>
      <m:oMath>
        <m:r>
          <m:rPr/>
          <w:rPr>
            <w:rFonts w:ascii="Cambria Math" w:hAnsi="Cambria Math"/>
            <w:sz w:val="28"/>
            <w:szCs w:val="28"/>
          </w:rPr>
          <m:t>x</m:t>
        </m:r>
      </m:oMath>
      <w:r>
        <w:rPr>
          <w:sz w:val="28"/>
          <w:szCs w:val="28"/>
        </w:rPr>
        <w:t xml:space="preserve"> 元．根据下面哪个信息可以列出方程 </w:t>
      </w:r>
      <m:oMath>
        <m:r>
          <m:rPr/>
          <w:rPr>
            <w:rFonts w:ascii="Cambria Math" w:hAnsi="Cambria Math"/>
            <w:sz w:val="28"/>
            <w:szCs w:val="28"/>
          </w:rPr>
          <m:t>6x+7=50</m:t>
        </m:r>
      </m:oMath>
      <w:r>
        <w:rPr>
          <w:sz w:val="28"/>
          <w:szCs w:val="28"/>
        </w:rPr>
        <w:t xml:space="preserve"> 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</w:p>
    <w:p>
      <w:pPr>
        <w:pStyle w:val="2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一副羽毛球拍售价 </w:t>
      </w:r>
      <m:oMath>
        <m:r>
          <m:rPr/>
          <w:rPr>
            <w:rFonts w:ascii="Cambria Math" w:hAnsi="Cambria Math"/>
            <w:sz w:val="28"/>
            <w:szCs w:val="28"/>
          </w:rPr>
          <m:t>50</m:t>
        </m:r>
      </m:oMath>
      <w:r>
        <w:rPr>
          <w:sz w:val="28"/>
          <w:szCs w:val="28"/>
        </w:rPr>
        <w:t xml:space="preserve"> 元，比 </w:t>
      </w:r>
      <m:oMath>
        <m:r>
          <m:rPr/>
          <w:rPr>
            <w:rFonts w:ascii="Cambria Math" w:hAnsi="Cambria Math"/>
            <w:sz w:val="28"/>
            <w:szCs w:val="28"/>
          </w:rPr>
          <m:t>6</m:t>
        </m:r>
      </m:oMath>
      <w:r>
        <w:rPr>
          <w:sz w:val="28"/>
          <w:szCs w:val="28"/>
        </w:rPr>
        <w:t xml:space="preserve"> 根短绳的价钱贵 </w:t>
      </w:r>
      <m:oMath>
        <m:r>
          <m:rPr/>
          <w:rPr>
            <w:rFonts w:ascii="Cambria Math" w:hAnsi="Cambria Math"/>
            <w:sz w:val="28"/>
            <w:szCs w:val="28"/>
          </w:rPr>
          <m:t>7</m:t>
        </m:r>
      </m:oMath>
      <w:r>
        <w:rPr>
          <w:sz w:val="28"/>
          <w:szCs w:val="28"/>
        </w:rPr>
        <w:t xml:space="preserve"> 元</w:t>
      </w:r>
    </w:p>
    <w:p>
      <w:pPr>
        <w:pStyle w:val="2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B. 一副羽毛球拍售价 </w:t>
      </w:r>
      <m:oMath>
        <m:r>
          <m:rPr/>
          <w:rPr>
            <w:rFonts w:ascii="Cambria Math" w:hAnsi="Cambria Math"/>
            <w:sz w:val="28"/>
            <w:szCs w:val="28"/>
          </w:rPr>
          <m:t>50</m:t>
        </m:r>
      </m:oMath>
      <w:r>
        <w:rPr>
          <w:sz w:val="28"/>
          <w:szCs w:val="28"/>
        </w:rPr>
        <w:t xml:space="preserve"> 元，比 </w:t>
      </w:r>
      <m:oMath>
        <m:r>
          <m:rPr/>
          <w:rPr>
            <w:rFonts w:ascii="Cambria Math" w:hAnsi="Cambria Math"/>
            <w:sz w:val="28"/>
            <w:szCs w:val="28"/>
          </w:rPr>
          <m:t>6</m:t>
        </m:r>
      </m:oMath>
      <w:r>
        <w:rPr>
          <w:sz w:val="28"/>
          <w:szCs w:val="28"/>
        </w:rPr>
        <w:t xml:space="preserve"> 根短绳的价钱便宜 </w:t>
      </w:r>
      <m:oMath>
        <m:r>
          <m:rPr/>
          <w:rPr>
            <w:rFonts w:ascii="Cambria Math" w:hAnsi="Cambria Math"/>
            <w:sz w:val="28"/>
            <w:szCs w:val="28"/>
          </w:rPr>
          <m:t>7</m:t>
        </m:r>
      </m:oMath>
      <w:r>
        <w:rPr>
          <w:sz w:val="28"/>
          <w:szCs w:val="28"/>
        </w:rPr>
        <w:t xml:space="preserve"> 元</w:t>
      </w:r>
    </w:p>
    <w:p>
      <w:pPr>
        <w:pStyle w:val="2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C. 一副羽毛球拍售价 </w:t>
      </w:r>
      <m:oMath>
        <m:r>
          <m:rPr/>
          <w:rPr>
            <w:rFonts w:ascii="Cambria Math" w:hAnsi="Cambria Math"/>
            <w:sz w:val="28"/>
            <w:szCs w:val="28"/>
          </w:rPr>
          <m:t>50</m:t>
        </m:r>
      </m:oMath>
      <w:r>
        <w:rPr>
          <w:sz w:val="28"/>
          <w:szCs w:val="28"/>
        </w:rPr>
        <w:t xml:space="preserve"> 元，比 </w:t>
      </w:r>
      <m:oMath>
        <m:r>
          <m:rPr/>
          <w:rPr>
            <w:rFonts w:ascii="Cambria Math" w:hAnsi="Cambria Math"/>
            <w:sz w:val="28"/>
            <w:szCs w:val="28"/>
          </w:rPr>
          <m:t>7</m:t>
        </m:r>
      </m:oMath>
      <w:r>
        <w:rPr>
          <w:sz w:val="28"/>
          <w:szCs w:val="28"/>
        </w:rPr>
        <w:t xml:space="preserve"> 根短绳的价钱贵 </w:t>
      </w:r>
      <m:oMath>
        <m:r>
          <m:rPr/>
          <w:rPr>
            <w:rFonts w:ascii="Cambria Math" w:hAnsi="Cambria Math"/>
            <w:sz w:val="28"/>
            <w:szCs w:val="28"/>
          </w:rPr>
          <m:t>6</m:t>
        </m:r>
      </m:oMath>
      <w:r>
        <w:rPr>
          <w:sz w:val="28"/>
          <w:szCs w:val="28"/>
        </w:rPr>
        <w:t xml:space="preserve"> 元</w:t>
      </w:r>
    </w:p>
    <w:p>
      <w:pPr>
        <w:pStyle w:val="2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D. 一副羽毛球拍售价 </w:t>
      </w:r>
      <m:oMath>
        <m:r>
          <m:rPr/>
          <w:rPr>
            <w:rFonts w:ascii="Cambria Math" w:hAnsi="Cambria Math"/>
            <w:sz w:val="28"/>
            <w:szCs w:val="28"/>
          </w:rPr>
          <m:t>50</m:t>
        </m:r>
      </m:oMath>
      <w:r>
        <w:rPr>
          <w:sz w:val="28"/>
          <w:szCs w:val="28"/>
        </w:rPr>
        <w:t xml:space="preserve"> 元，比 </w:t>
      </w:r>
      <m:oMath>
        <m:r>
          <m:rPr/>
          <w:rPr>
            <w:rFonts w:ascii="Cambria Math" w:hAnsi="Cambria Math"/>
            <w:sz w:val="28"/>
            <w:szCs w:val="28"/>
          </w:rPr>
          <m:t>7</m:t>
        </m:r>
      </m:oMath>
      <w:r>
        <w:rPr>
          <w:sz w:val="28"/>
          <w:szCs w:val="28"/>
        </w:rPr>
        <w:t xml:space="preserve"> 根短绳的价钱便宜 </w:t>
      </w:r>
      <m:oMath>
        <m:r>
          <m:rPr/>
          <w:rPr>
            <w:rFonts w:ascii="Cambria Math" w:hAnsi="Cambria Math"/>
            <w:sz w:val="28"/>
            <w:szCs w:val="28"/>
          </w:rPr>
          <m:t>6</m:t>
        </m:r>
      </m:oMath>
      <w:r>
        <w:rPr>
          <w:sz w:val="28"/>
          <w:szCs w:val="28"/>
        </w:rPr>
        <w:t xml:space="preserve"> 元</w:t>
      </w:r>
    </w:p>
    <w:p>
      <w:pPr>
        <w:rPr>
          <w:sz w:val="28"/>
          <w:szCs w:val="28"/>
        </w:rPr>
      </w:pP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四、计算题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54" w:lineRule="atLeast"/>
        <w:jc w:val="left"/>
        <w:textAlignment w:val="center"/>
        <w:rPr>
          <w:rFonts w:hint="eastAsia" w:ascii="方正黑体" w:hAnsi="方正黑体" w:eastAsia="方正黑体" w:cs="方正黑体"/>
          <w:b w:val="0"/>
          <w:bCs w:val="0"/>
          <w:sz w:val="28"/>
          <w:szCs w:val="28"/>
          <w:u w:val="none"/>
        </w:rPr>
      </w:pPr>
      <w:r>
        <w:rPr>
          <w:sz w:val="28"/>
          <w:szCs w:val="28"/>
        </w:rPr>
        <w:t xml:space="preserve">16.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  <w:t>解方程，带</w:t>
      </w:r>
      <m:oMath>
        <m:r>
          <m:rPr/>
          <w:rPr>
            <w:rFonts w:ascii="Cambria Math" w:hAnsi="Cambria Math" w:eastAsia="Cambria Math" w:cs="Cambria Math"/>
            <w:sz w:val="28"/>
            <w:szCs w:val="28"/>
          </w:rPr>
          <m:t>∗</m:t>
        </m:r>
      </m:oMath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  <w:t>的要检验。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54" w:lineRule="atLeast"/>
        <w:jc w:val="left"/>
        <w:textAlignment w:val="center"/>
        <w:rPr>
          <w:rFonts w:hint="eastAsia" w:ascii="方正黑体" w:hAnsi="方正黑体" w:eastAsia="方正黑体" w:cs="方正黑体"/>
          <w:b w:val="0"/>
          <w:bCs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  <w:t>(1)</w:t>
      </w:r>
      <m:oMath>
        <m:r>
          <m:rPr/>
          <w:rPr>
            <w:rFonts w:ascii="Cambria Math" w:hAnsi="Cambria Math" w:eastAsia="Cambria Math" w:cs="Cambria Math"/>
            <w:sz w:val="28"/>
            <w:szCs w:val="28"/>
          </w:rPr>
          <m:t>x+21=41</m:t>
        </m:r>
      </m:oMath>
      <w:r>
        <w:rPr>
          <w:rFonts w:hint="eastAsia" w:hAnsi="Cambria Math" w:eastAsia="宋体" w:cs="Cambria Math"/>
          <w:i w:val="0"/>
          <w:sz w:val="28"/>
          <w:szCs w:val="28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  <w:t>(2)</w:t>
      </w:r>
      <m:oMath>
        <m:r>
          <m:rPr/>
          <w:rPr>
            <w:rFonts w:ascii="Cambria Math" w:hAnsi="Cambria Math" w:eastAsia="Cambria Math" w:cs="Cambria Math"/>
            <w:sz w:val="28"/>
            <w:szCs w:val="28"/>
          </w:rPr>
          <m:t>∗0.6x=1.2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54" w:lineRule="atLeas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54" w:lineRule="atLeas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54" w:lineRule="atLeas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54" w:lineRule="atLeas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54" w:lineRule="atLeast"/>
        <w:jc w:val="left"/>
        <w:textAlignment w:val="center"/>
        <w:rPr>
          <w:rFonts w:hint="eastAsia" w:ascii="方正黑体" w:hAnsi="方正黑体" w:eastAsia="方正黑体" w:cs="方正黑体"/>
          <w:b w:val="0"/>
          <w:bCs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  <w:t>(3)</w:t>
      </w:r>
      <m:oMath>
        <m:r>
          <m:rPr/>
          <w:rPr>
            <w:rFonts w:ascii="Cambria Math" w:hAnsi="Cambria Math" w:eastAsia="Cambria Math" w:cs="Cambria Math"/>
            <w:sz w:val="28"/>
            <w:szCs w:val="28"/>
          </w:rPr>
          <m:t>x÷7=70</m:t>
        </m:r>
      </m:oMath>
      <w:r>
        <w:rPr>
          <w:rFonts w:hint="eastAsia" w:hAnsi="Cambria Math" w:eastAsia="宋体" w:cs="Cambria Math"/>
          <w:i w:val="0"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  <w:t>(4)</w:t>
      </w:r>
      <m:oMath>
        <m:r>
          <m:rPr/>
          <w:rPr>
            <w:rFonts w:ascii="Cambria Math" w:hAnsi="Cambria Math" w:eastAsia="Cambria Math" w:cs="Cambria Math"/>
            <w:sz w:val="28"/>
            <w:szCs w:val="28"/>
          </w:rPr>
          <m:t>∗x−2.5=12.5</m:t>
        </m:r>
      </m:oMath>
    </w:p>
    <w:p>
      <w:pPr>
        <w:pStyle w:val="194"/>
        <w:rPr>
          <w:sz w:val="28"/>
          <w:szCs w:val="28"/>
        </w:rPr>
      </w:pP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ind w:left="0" w:leftChars="0" w:firstLine="0" w:firstLineChars="0"/>
        <w:rPr>
          <w:sz w:val="28"/>
          <w:szCs w:val="28"/>
        </w:rPr>
      </w:pPr>
      <w:r>
        <w:rPr>
          <w:sz w:val="28"/>
          <w:szCs w:val="28"/>
        </w:rPr>
        <w:t xml:space="preserve">17. 我会看图列方程并求 </w:t>
      </w:r>
      <m:oMath>
        <m:r>
          <m:rPr/>
          <w:rPr>
            <w:rFonts w:ascii="Cambria Math" w:hAnsi="Cambria Math"/>
            <w:sz w:val="28"/>
            <w:szCs w:val="28"/>
          </w:rPr>
          <m:t>x</m:t>
        </m:r>
      </m:oMath>
      <w:r>
        <w:rPr>
          <w:sz w:val="28"/>
          <w:szCs w:val="28"/>
        </w:rPr>
        <w:t xml:space="preserve"> 的值．</w:t>
      </w:r>
    </w:p>
    <w:p>
      <w:pPr>
        <w:pStyle w:val="202"/>
        <w:rPr>
          <w:sz w:val="28"/>
          <w:szCs w:val="28"/>
        </w:rPr>
      </w:pPr>
      <w:r>
        <w:rPr>
          <w:sz w:val="28"/>
          <w:szCs w:val="28"/>
        </w:rPr>
        <w:t>（1）</w:t>
      </w:r>
      <w:r>
        <w:rPr>
          <w:position w:val="-71"/>
          <w:sz w:val="28"/>
          <w:szCs w:val="28"/>
        </w:rPr>
        <w:drawing>
          <wp:inline distT="0" distB="0" distL="114300" distR="114300">
            <wp:extent cx="2199640" cy="1029970"/>
            <wp:effectExtent l="0" t="0" r="10160" b="177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00274" cy="1030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  <w:rPr>
          <w:sz w:val="28"/>
          <w:szCs w:val="28"/>
        </w:rPr>
      </w:pPr>
    </w:p>
    <w:p>
      <w:pPr>
        <w:pStyle w:val="202"/>
        <w:rPr>
          <w:sz w:val="28"/>
          <w:szCs w:val="28"/>
        </w:rPr>
      </w:pPr>
    </w:p>
    <w:p>
      <w:pPr>
        <w:pStyle w:val="202"/>
        <w:rPr>
          <w:sz w:val="28"/>
          <w:szCs w:val="28"/>
        </w:rPr>
      </w:pPr>
    </w:p>
    <w:p>
      <w:pPr>
        <w:pStyle w:val="202"/>
        <w:rPr>
          <w:sz w:val="28"/>
          <w:szCs w:val="28"/>
        </w:rPr>
      </w:pPr>
    </w:p>
    <w:p>
      <w:pPr>
        <w:pStyle w:val="202"/>
        <w:rPr>
          <w:sz w:val="28"/>
          <w:szCs w:val="28"/>
        </w:rPr>
      </w:pPr>
      <w:r>
        <w:rPr>
          <w:sz w:val="28"/>
          <w:szCs w:val="28"/>
        </w:rPr>
        <w:t>（2）</w:t>
      </w:r>
      <w:r>
        <w:rPr>
          <w:position w:val="-38"/>
          <w:sz w:val="28"/>
          <w:szCs w:val="28"/>
        </w:rPr>
        <w:drawing>
          <wp:inline distT="0" distB="0" distL="114300" distR="114300">
            <wp:extent cx="2095500" cy="610235"/>
            <wp:effectExtent l="0" t="0" r="0" b="184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61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五、解决问题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18. 在刚刚结束的“六一”义卖活动中，六年级学生义卖所得款项共计 </w:t>
      </w:r>
      <m:oMath>
        <m:r>
          <m:rPr/>
          <w:rPr>
            <w:rFonts w:ascii="Cambria Math" w:hAnsi="Cambria Math"/>
            <w:sz w:val="28"/>
            <w:szCs w:val="28"/>
          </w:rPr>
          <m:t>1720</m:t>
        </m:r>
      </m:oMath>
      <w:r>
        <w:rPr>
          <w:sz w:val="28"/>
          <w:szCs w:val="28"/>
        </w:rPr>
        <w:t xml:space="preserve"> 元，比二年级学生所得款项的 </w:t>
      </w:r>
      <m:oMath>
        <m:r>
          <m:rPr/>
          <w:rPr>
            <w:rFonts w:ascii="Cambria Math" w:hAnsi="Cambria Math"/>
            <w:sz w:val="28"/>
            <w:szCs w:val="28"/>
          </w:rPr>
          <m:t>3</m:t>
        </m:r>
      </m:oMath>
      <w:r>
        <w:rPr>
          <w:sz w:val="28"/>
          <w:szCs w:val="28"/>
        </w:rPr>
        <w:t xml:space="preserve"> 倍少 </w:t>
      </w:r>
      <m:oMath>
        <m:r>
          <m:rPr/>
          <w:rPr>
            <w:rFonts w:ascii="Cambria Math" w:hAnsi="Cambria Math"/>
            <w:sz w:val="28"/>
            <w:szCs w:val="28"/>
          </w:rPr>
          <m:t>140</m:t>
        </m:r>
      </m:oMath>
      <w:r>
        <w:rPr>
          <w:sz w:val="28"/>
          <w:szCs w:val="28"/>
        </w:rPr>
        <w:t xml:space="preserve"> 元，二年级学生义卖所得款项是多少元?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19. 商店购进一批单价为每双 </w:t>
      </w:r>
      <m:oMath>
        <m:r>
          <m:rPr/>
          <w:rPr>
            <w:rFonts w:ascii="Cambria Math" w:hAnsi="Cambria Math"/>
            <w:sz w:val="28"/>
            <w:szCs w:val="28"/>
          </w:rPr>
          <m:t>6.5</m:t>
        </m:r>
      </m:oMath>
      <w:r>
        <w:rPr>
          <w:sz w:val="28"/>
          <w:szCs w:val="28"/>
        </w:rPr>
        <w:t xml:space="preserve"> 元的布鞋，售价为每双 </w:t>
      </w:r>
      <m:oMath>
        <m:r>
          <m:rPr/>
          <w:rPr>
            <w:rFonts w:ascii="Cambria Math" w:hAnsi="Cambria Math"/>
            <w:sz w:val="28"/>
            <w:szCs w:val="28"/>
          </w:rPr>
          <m:t>7.4</m:t>
        </m:r>
      </m:oMath>
      <w:r>
        <w:rPr>
          <w:sz w:val="28"/>
          <w:szCs w:val="28"/>
        </w:rPr>
        <w:t xml:space="preserve"> 元，当卖到还剩下 </w:t>
      </w:r>
      <m:oMath>
        <m:r>
          <m:rPr/>
          <w:rPr>
            <w:rFonts w:ascii="Cambria Math" w:hAnsi="Cambria Math"/>
            <w:sz w:val="28"/>
            <w:szCs w:val="28"/>
          </w:rPr>
          <m:t>5</m:t>
        </m:r>
      </m:oMath>
      <w:r>
        <w:rPr>
          <w:sz w:val="28"/>
          <w:szCs w:val="28"/>
        </w:rPr>
        <w:t xml:space="preserve"> 双时，除去全部成本外还获利 </w:t>
      </w:r>
      <m:oMath>
        <m:r>
          <m:rPr/>
          <w:rPr>
            <w:rFonts w:ascii="Cambria Math" w:hAnsi="Cambria Math"/>
            <w:sz w:val="28"/>
            <w:szCs w:val="28"/>
          </w:rPr>
          <m:t>44</m:t>
        </m:r>
      </m:oMath>
      <w:r>
        <w:rPr>
          <w:sz w:val="28"/>
          <w:szCs w:val="28"/>
        </w:rPr>
        <w:t xml:space="preserve"> 元，那么这批布鞋共有多少双?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20. 小明自己居住的这幢楼有 </w:t>
      </w:r>
      <m:oMath>
        <m:r>
          <m:rPr/>
          <w:rPr>
            <w:rFonts w:ascii="Cambria Math" w:hAnsi="Cambria Math"/>
            <w:sz w:val="28"/>
            <w:szCs w:val="28"/>
          </w:rPr>
          <m:t>32</m:t>
        </m:r>
      </m:oMath>
      <w:r>
        <w:rPr>
          <w:sz w:val="28"/>
          <w:szCs w:val="28"/>
        </w:rPr>
        <w:t xml:space="preserve"> 层，他家住 </w:t>
      </w:r>
      <m:oMath>
        <m:r>
          <m:rPr/>
          <w:rPr>
            <w:rFonts w:ascii="Cambria Math" w:hAnsi="Cambria Math"/>
            <w:sz w:val="28"/>
            <w:szCs w:val="28"/>
          </w:rPr>
          <m:t>4</m:t>
        </m:r>
      </m:oMath>
      <w:r>
        <w:rPr>
          <w:sz w:val="28"/>
          <w:szCs w:val="28"/>
        </w:rPr>
        <w:t xml:space="preserve"> 层，数了数，这幢楼每层的台阶都一样多，从一层走到四层共有 </w:t>
      </w:r>
      <m:oMath>
        <m:r>
          <m:rPr/>
          <w:rPr>
            <w:rFonts w:ascii="Cambria Math" w:hAnsi="Cambria Math"/>
            <w:sz w:val="28"/>
            <w:szCs w:val="28"/>
          </w:rPr>
          <m:t>54</m:t>
        </m:r>
      </m:oMath>
      <w:r>
        <w:rPr>
          <w:sz w:val="28"/>
          <w:szCs w:val="28"/>
        </w:rPr>
        <w:t xml:space="preserve"> 个台阶．那么这幢楼一共有多少个台阶呢?（用方程解）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21. 小红买了 </w:t>
      </w:r>
      <m:oMath>
        <m:r>
          <m:rPr/>
          <w:rPr>
            <w:rFonts w:ascii="Cambria Math" w:hAnsi="Cambria Math"/>
            <w:sz w:val="28"/>
            <w:szCs w:val="28"/>
          </w:rPr>
          <m:t>2</m:t>
        </m:r>
      </m:oMath>
      <w:r>
        <w:rPr>
          <w:sz w:val="28"/>
          <w:szCs w:val="28"/>
        </w:rPr>
        <w:t xml:space="preserve"> 支钢笔和 </w:t>
      </w:r>
      <m:oMath>
        <m:r>
          <m:rPr/>
          <w:rPr>
            <w:rFonts w:ascii="Cambria Math" w:hAnsi="Cambria Math"/>
            <w:sz w:val="28"/>
            <w:szCs w:val="28"/>
          </w:rPr>
          <m:t>5</m:t>
        </m:r>
      </m:oMath>
      <w:r>
        <w:rPr>
          <w:sz w:val="28"/>
          <w:szCs w:val="28"/>
        </w:rPr>
        <w:t xml:space="preserve"> 支圆珠笔，共付 </w:t>
      </w:r>
      <m:oMath>
        <m:r>
          <m:rPr/>
          <w:rPr>
            <w:rFonts w:ascii="Cambria Math" w:hAnsi="Cambria Math"/>
            <w:sz w:val="28"/>
            <w:szCs w:val="28"/>
          </w:rPr>
          <m:t>54</m:t>
        </m:r>
      </m:oMath>
      <w:r>
        <w:rPr>
          <w:sz w:val="28"/>
          <w:szCs w:val="28"/>
        </w:rPr>
        <w:t xml:space="preserve"> 元．一支钢笔的价格是一支圆珠笔的 </w:t>
      </w:r>
      <m:oMath>
        <m:r>
          <m:rPr/>
          <w:rPr>
            <w:rFonts w:ascii="Cambria Math" w:hAnsi="Cambria Math"/>
            <w:sz w:val="28"/>
            <w:szCs w:val="28"/>
          </w:rPr>
          <m:t>20</m:t>
        </m:r>
      </m:oMath>
      <w:r>
        <w:rPr>
          <w:sz w:val="28"/>
          <w:szCs w:val="28"/>
        </w:rPr>
        <w:t xml:space="preserve"> 倍，圆珠笔和钢笔每支分别是多少元?（用方程解）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End w:id="0"/>
    </w:p>
    <w:sectPr>
      <w:headerReference r:id="rId5" w:type="default"/>
      <w:footerReference r:id="rId6" w:type="default"/>
      <w:pgSz w:w="11906" w:h="16838"/>
      <w:pgMar w:top="1417" w:right="1417" w:bottom="1417" w:left="1417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A00002EF" w:usb1="420020EB" w:usb2="00000000" w:usb3="00000000" w:csb0="2000009F" w:csb1="00000000"/>
  </w:font>
  <w:font w:name="方正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96B0894"/>
    <w:rsid w:val="5068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4">
    <w:name w:val="Light Shading"/>
    <w:basedOn w:val="32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1">
    <w:name w:val="Medium Grid 2 Accent 1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2">
    <w:name w:val="Medium Grid 2 Accent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3">
    <w:name w:val="Medium Grid 2 Accent 3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4">
    <w:name w:val="Medium Grid 2 Accent 4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5">
    <w:name w:val="Medium Grid 2 Accent 5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6">
    <w:name w:val="Medium Grid 2 Accent 6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7">
    <w:name w:val="Medium Grid 3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CCE8C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CCE8C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qFormat/>
    <w:uiPriority w:val="99"/>
  </w:style>
  <w:style w:type="character" w:customStyle="1" w:styleId="143">
    <w:name w:val="正文文本 2 Char"/>
    <w:basedOn w:val="132"/>
    <w:link w:val="28"/>
    <w:qFormat/>
    <w:uiPriority w:val="99"/>
  </w:style>
  <w:style w:type="character" w:customStyle="1" w:styleId="144">
    <w:name w:val="正文文本 3 Char"/>
    <w:basedOn w:val="132"/>
    <w:link w:val="17"/>
    <w:qFormat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qFormat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qFormat/>
    <w:uiPriority w:val="0"/>
  </w:style>
  <w:style w:type="character" w:customStyle="1" w:styleId="153">
    <w:name w:val="宏文本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qFormat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qFormat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qFormat/>
    <w:uiPriority w:val="58"/>
  </w:style>
  <w:style w:type="table" w:customStyle="1" w:styleId="171">
    <w:name w:val="竖排选项"/>
    <w:basedOn w:val="32"/>
    <w:qFormat/>
    <w:uiPriority w:val="58"/>
  </w:style>
  <w:style w:type="character" w:customStyle="1" w:styleId="172">
    <w:name w:val="页眉 Char"/>
    <w:basedOn w:val="132"/>
    <w:link w:val="25"/>
    <w:qFormat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qFormat/>
    <w:uiPriority w:val="99"/>
    <w:rPr>
      <w:sz w:val="18"/>
      <w:szCs w:val="18"/>
    </w:rPr>
  </w:style>
  <w:style w:type="paragraph" w:customStyle="1" w:styleId="174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qFormat/>
    <w:uiPriority w:val="0"/>
  </w:style>
  <w:style w:type="table" w:customStyle="1" w:styleId="176">
    <w:name w:val="TableOptsV"/>
    <w:basedOn w:val="32"/>
    <w:qFormat/>
    <w:uiPriority w:val="99"/>
    <w:pPr>
      <w:spacing w:line="240" w:lineRule="auto"/>
    </w:pPr>
  </w:style>
  <w:style w:type="paragraph" w:customStyle="1" w:styleId="177">
    <w:name w:val="ItemAnswer"/>
    <w:basedOn w:val="1"/>
    <w:qFormat/>
    <w:uiPriority w:val="0"/>
    <w:pPr>
      <w:spacing w:line="312" w:lineRule="auto"/>
    </w:pPr>
  </w:style>
  <w:style w:type="paragraph" w:customStyle="1" w:styleId="178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7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qFormat/>
    <w:uiPriority w:val="99"/>
  </w:style>
  <w:style w:type="paragraph" w:customStyle="1" w:styleId="190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qFormat/>
    <w:uiPriority w:val="0"/>
    <w:pPr>
      <w:jc w:val="center"/>
    </w:pPr>
  </w:style>
  <w:style w:type="paragraph" w:customStyle="1" w:styleId="193">
    <w:name w:val="ItemQDescSpecialMathIndent1"/>
    <w:basedOn w:val="174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1029</Words>
  <Characters>1277</Characters>
  <Lines>0</Lines>
  <Paragraphs>0</Paragraphs>
  <TotalTime>0</TotalTime>
  <ScaleCrop>false</ScaleCrop>
  <LinksUpToDate>false</LinksUpToDate>
  <CharactersWithSpaces>1907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CT</dc:creator>
  <cp:lastModifiedBy>万润仪器贸易公司</cp:lastModifiedBy>
  <dcterms:modified xsi:type="dcterms:W3CDTF">2023-10-24T10:44:04Z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B83409AEF5C841C8BC137CA79447B261_12</vt:lpwstr>
  </property>
</Properties>
</file>